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Zadania</w:t>
      </w:r>
    </w:p>
    <w:p w:rsidR="00C123B1" w:rsidRDefault="00C123B1" w:rsidP="00C123B1">
      <w:pPr>
        <w:rPr>
          <w:lang w:eastAsia="pl-PL"/>
        </w:rPr>
      </w:pPr>
    </w:p>
    <w:p w:rsidR="002257C3" w:rsidRPr="002257C3" w:rsidRDefault="002257C3" w:rsidP="00CE6ACA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D5295" wp14:editId="14D60010">
                <wp:simplePos x="0" y="0"/>
                <wp:positionH relativeFrom="column">
                  <wp:posOffset>5076190</wp:posOffset>
                </wp:positionH>
                <wp:positionV relativeFrom="paragraph">
                  <wp:posOffset>514985</wp:posOffset>
                </wp:positionV>
                <wp:extent cx="885825" cy="276225"/>
                <wp:effectExtent l="0" t="0" r="28575" b="28575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6" o:spid="_x0000_s1026" style="position:absolute;margin-left:399.7pt;margin-top:40.55pt;width:69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x/DRAIAALU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" fillcolor="white [3201]" strokecolor="#9bbb59 [3206]" strokeweight="2pt"/>
            </w:pict>
          </mc:Fallback>
        </mc:AlternateContent>
      </w:r>
      <w:r w:rsidR="00CE6ACA" w:rsidRPr="00CE6ACA">
        <w:rPr>
          <w:noProof/>
          <w:color w:val="215868"/>
          <w:sz w:val="32"/>
          <w:szCs w:val="28"/>
        </w:rPr>
        <w:t xml:space="preserve">Przekątna kwadratu równa się </w:t>
      </w:r>
      <w:r w:rsidR="00CE6ACA" w:rsidRPr="00CE6ACA">
        <w:rPr>
          <w:b/>
          <w:noProof/>
          <w:color w:val="215868"/>
          <w:sz w:val="32"/>
          <w:szCs w:val="28"/>
        </w:rPr>
        <w:t>18cm</w:t>
      </w:r>
      <w:r w:rsidR="00CE6ACA" w:rsidRPr="00CE6ACA">
        <w:rPr>
          <w:noProof/>
          <w:color w:val="215868"/>
          <w:sz w:val="32"/>
          <w:szCs w:val="28"/>
        </w:rPr>
        <w:t xml:space="preserve">, a jeden z kątów między przekątnymi równa się </w:t>
      </w:r>
      <w:r w:rsidR="00CE6ACA" w:rsidRPr="00CE6ACA">
        <w:rPr>
          <w:b/>
          <w:noProof/>
          <w:color w:val="215868"/>
          <w:sz w:val="32"/>
          <w:szCs w:val="28"/>
        </w:rPr>
        <w:t>120°</w:t>
      </w:r>
      <w:r w:rsidR="00CE6ACA" w:rsidRPr="00CE6ACA">
        <w:rPr>
          <w:noProof/>
          <w:color w:val="215868"/>
          <w:sz w:val="32"/>
          <w:szCs w:val="28"/>
        </w:rPr>
        <w:t>.</w:t>
      </w:r>
      <w:r w:rsidR="00CE6ACA">
        <w:rPr>
          <w:noProof/>
          <w:color w:val="215868"/>
          <w:sz w:val="32"/>
          <w:szCs w:val="28"/>
        </w:rPr>
        <w:br/>
      </w:r>
      <w:r w:rsidR="00CE6ACA" w:rsidRPr="00CE6ACA">
        <w:rPr>
          <w:noProof/>
          <w:color w:val="215868"/>
          <w:sz w:val="32"/>
          <w:szCs w:val="28"/>
        </w:rPr>
        <w:t>Oblicz krótszy bok prostokąta.</w:t>
      </w:r>
      <w:r>
        <w:rPr>
          <w:noProof/>
          <w:color w:val="215868"/>
          <w:sz w:val="32"/>
          <w:szCs w:val="28"/>
        </w:rPr>
        <w:br/>
      </w:r>
    </w:p>
    <w:p w:rsidR="002257C3" w:rsidRPr="002257C3" w:rsidRDefault="00D57D7F" w:rsidP="00D57D7F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E91DAA" wp14:editId="2623D328">
                <wp:simplePos x="0" y="0"/>
                <wp:positionH relativeFrom="column">
                  <wp:posOffset>3752850</wp:posOffset>
                </wp:positionH>
                <wp:positionV relativeFrom="paragraph">
                  <wp:posOffset>1946910</wp:posOffset>
                </wp:positionV>
                <wp:extent cx="885825" cy="276225"/>
                <wp:effectExtent l="0" t="0" r="28575" b="2857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5" o:spid="_x0000_s1026" style="position:absolute;margin-left:295.5pt;margin-top:153.3pt;width:69.7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" fillcolor="white [3201]" strokecolor="#9bbb59 [3206]" strokeweight="2pt"/>
            </w:pict>
          </mc:Fallback>
        </mc:AlternateContent>
      </w: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687B8C" wp14:editId="0E5897C8">
                <wp:simplePos x="0" y="0"/>
                <wp:positionH relativeFrom="column">
                  <wp:posOffset>1007110</wp:posOffset>
                </wp:positionH>
                <wp:positionV relativeFrom="paragraph">
                  <wp:posOffset>1941195</wp:posOffset>
                </wp:positionV>
                <wp:extent cx="885825" cy="276225"/>
                <wp:effectExtent l="0" t="0" r="28575" b="2857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4" o:spid="_x0000_s1026" style="position:absolute;margin-left:79.3pt;margin-top:152.85pt;width:69.7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" fillcolor="white [3201]" strokecolor="#9bbb59 [3206]" strokeweight="2pt"/>
            </w:pict>
          </mc:Fallback>
        </mc:AlternateContent>
      </w:r>
      <w:r w:rsidRPr="00D57D7F">
        <w:rPr>
          <w:noProof/>
          <w:color w:val="215868"/>
          <w:sz w:val="32"/>
          <w:szCs w:val="28"/>
        </w:rPr>
        <w:t>Oblicz miary kątów</w:t>
      </w:r>
      <w:r w:rsidR="002257C3" w:rsidRPr="002257C3">
        <w:rPr>
          <w:noProof/>
          <w:color w:val="215868"/>
          <w:sz w:val="32"/>
          <w:szCs w:val="28"/>
        </w:rPr>
        <w:t>.</w:t>
      </w:r>
      <w:r w:rsidR="002257C3">
        <w:rPr>
          <w:noProof/>
          <w:color w:val="215868"/>
          <w:sz w:val="32"/>
          <w:szCs w:val="28"/>
        </w:rPr>
        <w:br/>
      </w:r>
      <w:r w:rsidR="00CE6ACA">
        <w:object w:dxaOrig="8569" w:dyaOrig="27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4pt;height:139.2pt" o:ole="">
            <v:imagedata r:id="rId9" o:title=""/>
          </v:shape>
          <o:OLEObject Type="Embed" ProgID="CorelDraw.Graphic.15" ShapeID="_x0000_i1025" DrawAspect="Content" ObjectID="_1438963516" r:id="rId10"/>
        </w:object>
      </w:r>
      <w:r>
        <w:br/>
      </w:r>
      <w:r>
        <w:rPr>
          <w:noProof/>
          <w:color w:val="215868"/>
          <w:sz w:val="32"/>
          <w:szCs w:val="28"/>
        </w:rPr>
        <w:br/>
      </w:r>
    </w:p>
    <w:p w:rsidR="002257C3" w:rsidRPr="00C568E6" w:rsidRDefault="002257C3" w:rsidP="00CE6ACA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874962" wp14:editId="72172059">
                <wp:simplePos x="0" y="0"/>
                <wp:positionH relativeFrom="column">
                  <wp:posOffset>5077460</wp:posOffset>
                </wp:positionH>
                <wp:positionV relativeFrom="paragraph">
                  <wp:posOffset>422275</wp:posOffset>
                </wp:positionV>
                <wp:extent cx="885825" cy="276225"/>
                <wp:effectExtent l="0" t="0" r="28575" b="285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399.8pt;margin-top:33.25pt;width:69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J19QgIAALM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" fillcolor="white [3201]" strokecolor="#9bbb59 [3206]" strokeweight="2pt"/>
            </w:pict>
          </mc:Fallback>
        </mc:AlternateContent>
      </w:r>
      <w:r w:rsidR="00CE6ACA" w:rsidRPr="00CE6ACA">
        <w:rPr>
          <w:noProof/>
          <w:color w:val="215868"/>
          <w:sz w:val="32"/>
          <w:szCs w:val="28"/>
        </w:rPr>
        <w:t xml:space="preserve">Kąt ostry równoległoboku ma </w:t>
      </w:r>
      <w:r w:rsidR="00CE6ACA" w:rsidRPr="00CE6ACA">
        <w:rPr>
          <w:b/>
          <w:noProof/>
          <w:color w:val="215868"/>
          <w:sz w:val="32"/>
          <w:szCs w:val="28"/>
        </w:rPr>
        <w:t>55°</w:t>
      </w:r>
      <w:r w:rsidR="00CE6ACA" w:rsidRPr="00CE6ACA">
        <w:rPr>
          <w:noProof/>
          <w:color w:val="215868"/>
          <w:sz w:val="32"/>
          <w:szCs w:val="28"/>
        </w:rPr>
        <w:t xml:space="preserve">. </w:t>
      </w:r>
      <w:r w:rsidR="00CE6ACA">
        <w:rPr>
          <w:noProof/>
          <w:color w:val="215868"/>
          <w:sz w:val="32"/>
          <w:szCs w:val="28"/>
        </w:rPr>
        <w:br/>
      </w:r>
      <w:r w:rsidR="00CE6ACA" w:rsidRPr="00CE6ACA">
        <w:rPr>
          <w:noProof/>
          <w:color w:val="215868"/>
          <w:sz w:val="32"/>
          <w:szCs w:val="28"/>
        </w:rPr>
        <w:t>Oblicz kąt rozwarty w równoległoboku.</w:t>
      </w:r>
      <w:r w:rsidR="00D57D7F">
        <w:rPr>
          <w:noProof/>
          <w:color w:val="215868"/>
          <w:sz w:val="32"/>
          <w:szCs w:val="28"/>
        </w:rPr>
        <w:br/>
      </w:r>
      <w:r w:rsidRPr="00C568E6">
        <w:rPr>
          <w:noProof/>
          <w:color w:val="215868"/>
          <w:sz w:val="32"/>
          <w:szCs w:val="28"/>
        </w:rPr>
        <w:br/>
      </w:r>
    </w:p>
    <w:p w:rsidR="00D57D7F" w:rsidRPr="00D57D7F" w:rsidRDefault="00CE6ACA" w:rsidP="00CE6ACA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89C5FB" wp14:editId="4D7D2B17">
                <wp:simplePos x="0" y="0"/>
                <wp:positionH relativeFrom="column">
                  <wp:posOffset>5082540</wp:posOffset>
                </wp:positionH>
                <wp:positionV relativeFrom="paragraph">
                  <wp:posOffset>513080</wp:posOffset>
                </wp:positionV>
                <wp:extent cx="885825" cy="276225"/>
                <wp:effectExtent l="0" t="0" r="28575" b="2857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400.2pt;margin-top:40.4pt;width:69.7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" fillcolor="white [3201]" strokecolor="#9bbb59 [3206]" strokeweight="2pt"/>
            </w:pict>
          </mc:Fallback>
        </mc:AlternateContent>
      </w:r>
      <w:r w:rsidRPr="00CE6ACA">
        <w:rPr>
          <w:noProof/>
          <w:color w:val="215868"/>
          <w:sz w:val="32"/>
          <w:szCs w:val="28"/>
        </w:rPr>
        <w:t xml:space="preserve">Suma długości i szerokości prostokąta równa się </w:t>
      </w:r>
      <w:r w:rsidRPr="00CE6ACA">
        <w:rPr>
          <w:b/>
          <w:noProof/>
          <w:color w:val="215868"/>
          <w:sz w:val="32"/>
          <w:szCs w:val="28"/>
        </w:rPr>
        <w:t>16 cm</w:t>
      </w:r>
      <w:r w:rsidRPr="00CE6ACA">
        <w:rPr>
          <w:noProof/>
          <w:color w:val="215868"/>
          <w:sz w:val="32"/>
          <w:szCs w:val="28"/>
        </w:rPr>
        <w:t xml:space="preserve">. </w:t>
      </w:r>
      <w:r>
        <w:rPr>
          <w:noProof/>
          <w:color w:val="215868"/>
          <w:sz w:val="32"/>
          <w:szCs w:val="28"/>
        </w:rPr>
        <w:br/>
      </w:r>
      <w:r w:rsidRPr="00CE6ACA">
        <w:rPr>
          <w:noProof/>
          <w:color w:val="215868"/>
          <w:sz w:val="32"/>
          <w:szCs w:val="28"/>
        </w:rPr>
        <w:t>Oblicz obwód tego prostokąta</w:t>
      </w:r>
      <w:r>
        <w:rPr>
          <w:noProof/>
          <w:color w:val="215868"/>
          <w:sz w:val="32"/>
          <w:szCs w:val="28"/>
        </w:rPr>
        <w:t>.</w:t>
      </w:r>
      <w:r w:rsidR="00D57D7F">
        <w:rPr>
          <w:noProof/>
          <w:color w:val="215868"/>
          <w:sz w:val="32"/>
          <w:szCs w:val="28"/>
        </w:rPr>
        <w:br/>
      </w:r>
      <w:r w:rsidR="00D57D7F">
        <w:rPr>
          <w:b/>
          <w:noProof/>
          <w:color w:val="215868"/>
          <w:sz w:val="32"/>
          <w:szCs w:val="28"/>
        </w:rPr>
        <w:br/>
      </w:r>
    </w:p>
    <w:p w:rsidR="00E33B11" w:rsidRPr="00C568E6" w:rsidRDefault="00CE6ACA" w:rsidP="00CE6ACA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E257D3" wp14:editId="4D502480">
                <wp:simplePos x="0" y="0"/>
                <wp:positionH relativeFrom="column">
                  <wp:posOffset>5074920</wp:posOffset>
                </wp:positionH>
                <wp:positionV relativeFrom="paragraph">
                  <wp:posOffset>1303020</wp:posOffset>
                </wp:positionV>
                <wp:extent cx="885825" cy="276225"/>
                <wp:effectExtent l="0" t="0" r="28575" b="2857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399.6pt;margin-top:102.6pt;width:69.75pt;height:2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" fillcolor="white [3201]" strokecolor="#9bbb59 [3206]" strokeweight="2pt"/>
            </w:pict>
          </mc:Fallback>
        </mc:AlternateContent>
      </w:r>
      <w:r w:rsidRPr="00CE6ACA">
        <w:rPr>
          <w:noProof/>
          <w:color w:val="215868"/>
          <w:sz w:val="32"/>
          <w:szCs w:val="28"/>
        </w:rPr>
        <w:t xml:space="preserve">Działka ma kształt prostokąta. </w:t>
      </w:r>
      <w:r>
        <w:rPr>
          <w:noProof/>
          <w:color w:val="215868"/>
          <w:sz w:val="32"/>
          <w:szCs w:val="28"/>
        </w:rPr>
        <w:br/>
      </w:r>
      <w:r w:rsidRPr="00CE6ACA">
        <w:rPr>
          <w:noProof/>
          <w:color w:val="215868"/>
          <w:sz w:val="32"/>
          <w:szCs w:val="28"/>
        </w:rPr>
        <w:t xml:space="preserve">Jeden bok działki </w:t>
      </w:r>
      <w:bookmarkStart w:id="0" w:name="_GoBack"/>
      <w:bookmarkEnd w:id="0"/>
      <w:r w:rsidRPr="00CE6ACA">
        <w:rPr>
          <w:noProof/>
          <w:color w:val="215868"/>
          <w:sz w:val="32"/>
          <w:szCs w:val="28"/>
        </w:rPr>
        <w:t>ma długość</w:t>
      </w:r>
      <w:r>
        <w:rPr>
          <w:noProof/>
          <w:color w:val="215868"/>
          <w:sz w:val="32"/>
          <w:szCs w:val="28"/>
        </w:rPr>
        <w:t xml:space="preserve"> </w:t>
      </w:r>
      <w:r w:rsidRPr="00CE6ACA">
        <w:rPr>
          <w:b/>
          <w:noProof/>
          <w:color w:val="215868"/>
          <w:sz w:val="32"/>
          <w:szCs w:val="28"/>
        </w:rPr>
        <w:t>40 m</w:t>
      </w:r>
      <w:r w:rsidRPr="00CE6ACA">
        <w:rPr>
          <w:noProof/>
          <w:color w:val="215868"/>
          <w:sz w:val="32"/>
          <w:szCs w:val="28"/>
        </w:rPr>
        <w:t xml:space="preserve">, a drugi jest </w:t>
      </w:r>
      <w:r w:rsidRPr="00CE6ACA">
        <w:rPr>
          <w:b/>
          <w:noProof/>
          <w:color w:val="215868"/>
          <w:sz w:val="32"/>
          <w:szCs w:val="28"/>
        </w:rPr>
        <w:t>2,5 razy</w:t>
      </w:r>
      <w:r w:rsidRPr="00CE6ACA">
        <w:rPr>
          <w:noProof/>
          <w:color w:val="215868"/>
          <w:sz w:val="32"/>
          <w:szCs w:val="28"/>
        </w:rPr>
        <w:t xml:space="preserve"> dłuższy. </w:t>
      </w:r>
      <w:r>
        <w:rPr>
          <w:noProof/>
          <w:color w:val="215868"/>
          <w:sz w:val="32"/>
          <w:szCs w:val="28"/>
        </w:rPr>
        <w:br/>
      </w:r>
      <w:r w:rsidRPr="00CE6ACA">
        <w:rPr>
          <w:noProof/>
          <w:color w:val="215868"/>
          <w:sz w:val="32"/>
          <w:szCs w:val="28"/>
        </w:rPr>
        <w:t xml:space="preserve">Oblicz, ile trzeba zapłacić za siatkę na ogrodzenie tej działki, odliczając </w:t>
      </w:r>
      <w:r w:rsidRPr="00CE6ACA">
        <w:rPr>
          <w:b/>
          <w:noProof/>
          <w:color w:val="215868"/>
          <w:sz w:val="32"/>
          <w:szCs w:val="28"/>
        </w:rPr>
        <w:t>2,5m</w:t>
      </w:r>
      <w:r w:rsidRPr="00CE6ACA">
        <w:rPr>
          <w:noProof/>
          <w:color w:val="215868"/>
          <w:sz w:val="32"/>
          <w:szCs w:val="28"/>
        </w:rPr>
        <w:t xml:space="preserve"> na bramę i </w:t>
      </w:r>
      <w:r w:rsidRPr="00CE6ACA">
        <w:rPr>
          <w:b/>
          <w:noProof/>
          <w:color w:val="215868"/>
          <w:sz w:val="32"/>
          <w:szCs w:val="28"/>
        </w:rPr>
        <w:t>1,5m</w:t>
      </w:r>
      <w:r w:rsidRPr="00CE6ACA">
        <w:rPr>
          <w:noProof/>
          <w:color w:val="215868"/>
          <w:sz w:val="32"/>
          <w:szCs w:val="28"/>
        </w:rPr>
        <w:t xml:space="preserve"> na furtkę. </w:t>
      </w:r>
      <w:r>
        <w:rPr>
          <w:noProof/>
          <w:color w:val="215868"/>
          <w:sz w:val="32"/>
          <w:szCs w:val="28"/>
        </w:rPr>
        <w:br/>
      </w:r>
      <w:r w:rsidRPr="00CE6ACA">
        <w:rPr>
          <w:noProof/>
          <w:color w:val="215868"/>
          <w:sz w:val="32"/>
          <w:szCs w:val="28"/>
        </w:rPr>
        <w:t xml:space="preserve">Metr bieżący siatki kosztuje </w:t>
      </w:r>
      <w:r w:rsidRPr="00CE6ACA">
        <w:rPr>
          <w:b/>
          <w:noProof/>
          <w:color w:val="215868"/>
          <w:sz w:val="32"/>
          <w:szCs w:val="28"/>
        </w:rPr>
        <w:t>9,50zł</w:t>
      </w:r>
      <w:r>
        <w:rPr>
          <w:b/>
          <w:noProof/>
          <w:color w:val="215868"/>
          <w:sz w:val="32"/>
          <w:szCs w:val="28"/>
        </w:rPr>
        <w:t>.</w:t>
      </w:r>
    </w:p>
    <w:sectPr w:rsidR="00E33B11" w:rsidRPr="00C568E6" w:rsidSect="001400E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ED3" w:rsidRDefault="00DF2ED3">
      <w:pPr>
        <w:spacing w:after="0" w:line="240" w:lineRule="auto"/>
      </w:pPr>
      <w:r>
        <w:separator/>
      </w:r>
    </w:p>
  </w:endnote>
  <w:endnote w:type="continuationSeparator" w:id="0">
    <w:p w:rsidR="00DF2ED3" w:rsidRDefault="00DF2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CE6ACA" w:rsidRPr="00CE6ACA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CE6ACA" w:rsidRPr="00CE6ACA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ED3" w:rsidRDefault="00DF2ED3">
      <w:pPr>
        <w:spacing w:after="0" w:line="240" w:lineRule="auto"/>
      </w:pPr>
      <w:r>
        <w:separator/>
      </w:r>
    </w:p>
  </w:footnote>
  <w:footnote w:type="continuationSeparator" w:id="0">
    <w:p w:rsidR="00DF2ED3" w:rsidRDefault="00DF2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37FFAD" wp14:editId="2B5852E9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1F694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1F6942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Odcinki i kąty w prostokącie i równoległoboku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1F6942">
                    <w:pPr>
                      <w:jc w:val="center"/>
                      <w:rPr>
                        <w:color w:val="FFFFFF"/>
                      </w:rPr>
                    </w:pPr>
                    <w:r w:rsidRPr="001F6942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Odcinki i kąty w prostokącie i równoległoboku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6717DEC" wp14:editId="7AF8B94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50000"/>
                        </a:schemeClr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" fillcolor="#3f3151 [1607]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7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58B4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1F6942"/>
    <w:rsid w:val="00200894"/>
    <w:rsid w:val="002011E6"/>
    <w:rsid w:val="00204AE9"/>
    <w:rsid w:val="002055CF"/>
    <w:rsid w:val="002136B7"/>
    <w:rsid w:val="002152B5"/>
    <w:rsid w:val="00216359"/>
    <w:rsid w:val="002257C3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7A8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624D3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794B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A02"/>
    <w:rsid w:val="006055F4"/>
    <w:rsid w:val="00631483"/>
    <w:rsid w:val="006369DA"/>
    <w:rsid w:val="00656333"/>
    <w:rsid w:val="0066326B"/>
    <w:rsid w:val="00670B64"/>
    <w:rsid w:val="00674085"/>
    <w:rsid w:val="0069283A"/>
    <w:rsid w:val="00693C94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03943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15D19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8E6"/>
    <w:rsid w:val="00C56F1F"/>
    <w:rsid w:val="00C73231"/>
    <w:rsid w:val="00C73DB8"/>
    <w:rsid w:val="00C75285"/>
    <w:rsid w:val="00C81654"/>
    <w:rsid w:val="00C86A10"/>
    <w:rsid w:val="00CA60E8"/>
    <w:rsid w:val="00CC4027"/>
    <w:rsid w:val="00CD4929"/>
    <w:rsid w:val="00CD6123"/>
    <w:rsid w:val="00CE577E"/>
    <w:rsid w:val="00CE6ACA"/>
    <w:rsid w:val="00CF5A75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528CE"/>
    <w:rsid w:val="00D57D7F"/>
    <w:rsid w:val="00D61106"/>
    <w:rsid w:val="00D623FB"/>
    <w:rsid w:val="00D62D67"/>
    <w:rsid w:val="00D6553D"/>
    <w:rsid w:val="00D71C76"/>
    <w:rsid w:val="00D75403"/>
    <w:rsid w:val="00D90B1D"/>
    <w:rsid w:val="00DA1DCA"/>
    <w:rsid w:val="00DB5BA6"/>
    <w:rsid w:val="00DB718D"/>
    <w:rsid w:val="00DC21B1"/>
    <w:rsid w:val="00DC28F1"/>
    <w:rsid w:val="00DC7110"/>
    <w:rsid w:val="00DF2ED3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93220"/>
    <w:rsid w:val="00FA3D50"/>
    <w:rsid w:val="00FA4804"/>
    <w:rsid w:val="00FC3E79"/>
    <w:rsid w:val="00FC485E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D348F-0DDC-437D-B01C-216840F41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0</TotalTime>
  <Pages>1</Pages>
  <Words>85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2</cp:revision>
  <cp:lastPrinted>2013-08-16T16:41:00Z</cp:lastPrinted>
  <dcterms:created xsi:type="dcterms:W3CDTF">2013-08-25T17:06:00Z</dcterms:created>
  <dcterms:modified xsi:type="dcterms:W3CDTF">2013-08-25T17:06:00Z</dcterms:modified>
</cp:coreProperties>
</file>